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7B3E" w:rsidRDefault="00F414D5">
      <w:pPr>
        <w:widowControl/>
      </w:pPr>
      <w:r>
        <w:rPr>
          <w:rFonts w:ascii="Calibri" w:hAnsi="Calibri" w:cs="Calibri"/>
          <w:sz w:val="28"/>
          <w:szCs w:val="28"/>
        </w:rPr>
        <w:t>72 Birchwood Road</w:t>
      </w:r>
    </w:p>
    <w:p w:rsidR="00A77B3E" w:rsidRDefault="00F414D5">
      <w:pPr>
        <w:widowControl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Woolwich, ME 04530</w:t>
      </w:r>
    </w:p>
    <w:p w:rsidR="00A77B3E" w:rsidRDefault="00F414D5">
      <w:pPr>
        <w:widowControl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December 9</w:t>
      </w:r>
      <w:r w:rsidR="009956A2">
        <w:rPr>
          <w:rFonts w:ascii="Calibri" w:hAnsi="Calibri" w:cs="Calibri"/>
          <w:sz w:val="28"/>
          <w:szCs w:val="28"/>
        </w:rPr>
        <w:t>,</w:t>
      </w:r>
      <w:r>
        <w:rPr>
          <w:rFonts w:ascii="Calibri" w:hAnsi="Calibri" w:cs="Calibri"/>
          <w:sz w:val="28"/>
          <w:szCs w:val="28"/>
        </w:rPr>
        <w:t xml:space="preserve"> 2013</w:t>
      </w:r>
    </w:p>
    <w:p w:rsidR="00A77B3E" w:rsidRDefault="00A77B3E">
      <w:pPr>
        <w:widowControl/>
        <w:jc w:val="right"/>
        <w:rPr>
          <w:rFonts w:ascii="Calibri" w:hAnsi="Calibri" w:cs="Calibri"/>
          <w:sz w:val="28"/>
          <w:szCs w:val="28"/>
        </w:rPr>
      </w:pPr>
    </w:p>
    <w:p w:rsidR="00A77B3E" w:rsidRDefault="00BB7B7E">
      <w:pPr>
        <w:widowControl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Mt. Ararat High School</w:t>
      </w:r>
    </w:p>
    <w:p w:rsidR="009956A2" w:rsidRDefault="009956A2">
      <w:pPr>
        <w:widowControl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73 Eagles Way</w:t>
      </w:r>
    </w:p>
    <w:p w:rsidR="009956A2" w:rsidRDefault="009956A2">
      <w:pPr>
        <w:widowControl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Topsham, ME 04086</w:t>
      </w:r>
    </w:p>
    <w:p w:rsidR="00F414D5" w:rsidRDefault="004507EF">
      <w:pPr>
        <w:widowControl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Dear Hiring Committee,</w:t>
      </w:r>
    </w:p>
    <w:p w:rsidR="00A77B3E" w:rsidRDefault="00A77B3E">
      <w:pPr>
        <w:widowControl/>
        <w:rPr>
          <w:rFonts w:ascii="Calibri" w:hAnsi="Calibri" w:cs="Calibri"/>
          <w:sz w:val="28"/>
          <w:szCs w:val="28"/>
        </w:rPr>
      </w:pPr>
    </w:p>
    <w:p w:rsidR="00A77B3E" w:rsidRPr="00F414D5" w:rsidRDefault="00F414D5">
      <w:pPr>
        <w:widowControl/>
        <w:rPr>
          <w:rFonts w:ascii="Calibri" w:hAnsi="Calibri" w:cs="Calibri"/>
          <w:bCs/>
          <w:sz w:val="28"/>
          <w:szCs w:val="28"/>
        </w:rPr>
      </w:pPr>
      <w:r>
        <w:rPr>
          <w:rFonts w:ascii="Calibri" w:hAnsi="Calibri" w:cs="Calibri"/>
          <w:bCs/>
          <w:sz w:val="28"/>
          <w:szCs w:val="28"/>
        </w:rPr>
        <w:t>I am writi</w:t>
      </w:r>
      <w:r w:rsidR="00FA0436">
        <w:rPr>
          <w:rFonts w:ascii="Calibri" w:hAnsi="Calibri" w:cs="Calibri"/>
          <w:bCs/>
          <w:sz w:val="28"/>
          <w:szCs w:val="28"/>
        </w:rPr>
        <w:t xml:space="preserve">ng to apply for a position as an educator in the social studies department at Mt. Ararat High School. </w:t>
      </w:r>
      <w:r w:rsidR="004507EF">
        <w:rPr>
          <w:rFonts w:ascii="Calibri" w:hAnsi="Calibri" w:cs="Calibri"/>
          <w:bCs/>
          <w:sz w:val="28"/>
          <w:szCs w:val="28"/>
        </w:rPr>
        <w:t xml:space="preserve">I will receive my B.S. in Secondary Education with a concentration in Social Sciences in May 2013. I will be completing my student teaching process required for certification in the </w:t>
      </w:r>
      <w:r w:rsidR="00BB7B7E">
        <w:rPr>
          <w:rFonts w:ascii="Calibri" w:hAnsi="Calibri" w:cs="Calibri"/>
          <w:bCs/>
          <w:sz w:val="28"/>
          <w:szCs w:val="28"/>
        </w:rPr>
        <w:t>fall</w:t>
      </w:r>
      <w:r w:rsidR="004507EF">
        <w:rPr>
          <w:rFonts w:ascii="Calibri" w:hAnsi="Calibri" w:cs="Calibri"/>
          <w:bCs/>
          <w:sz w:val="28"/>
          <w:szCs w:val="28"/>
        </w:rPr>
        <w:t xml:space="preserve"> of 2013.</w:t>
      </w:r>
    </w:p>
    <w:p w:rsidR="009956A2" w:rsidRDefault="009956A2">
      <w:pPr>
        <w:widowControl/>
        <w:rPr>
          <w:rFonts w:ascii="Calibri" w:hAnsi="Calibri" w:cs="Calibri"/>
          <w:sz w:val="28"/>
          <w:szCs w:val="28"/>
        </w:rPr>
      </w:pPr>
    </w:p>
    <w:p w:rsidR="00A77B3E" w:rsidRDefault="004507EF">
      <w:pPr>
        <w:widowControl/>
        <w:rPr>
          <w:rFonts w:ascii="Calibri" w:hAnsi="Calibri" w:cs="Calibri"/>
          <w:b/>
          <w:bCs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 xml:space="preserve">As you can see from my enclosed resume, I have past experience working with students at both the middle and secondary level. </w:t>
      </w:r>
      <w:r w:rsidR="00BB7B7E">
        <w:rPr>
          <w:rFonts w:ascii="Calibri" w:hAnsi="Calibri" w:cs="Calibri"/>
          <w:sz w:val="28"/>
          <w:szCs w:val="28"/>
        </w:rPr>
        <w:t>Aside from m</w:t>
      </w:r>
      <w:r w:rsidR="009956A2">
        <w:rPr>
          <w:rFonts w:ascii="Calibri" w:hAnsi="Calibri" w:cs="Calibri"/>
          <w:sz w:val="28"/>
          <w:szCs w:val="28"/>
        </w:rPr>
        <w:t>y practicum experiences, I spend</w:t>
      </w:r>
      <w:r w:rsidR="00BB7B7E">
        <w:rPr>
          <w:rFonts w:ascii="Calibri" w:hAnsi="Calibri" w:cs="Calibri"/>
          <w:sz w:val="28"/>
          <w:szCs w:val="28"/>
        </w:rPr>
        <w:t xml:space="preserve"> time working as a teacher at a local Daily Vacation Bible school at Five Islands Baptist Church. </w:t>
      </w:r>
      <w:r w:rsidR="009956A2">
        <w:rPr>
          <w:rFonts w:ascii="Calibri" w:hAnsi="Calibri" w:cs="Calibri"/>
          <w:sz w:val="28"/>
          <w:szCs w:val="28"/>
        </w:rPr>
        <w:t>I taught students ranging from an assortment of grade levels for a three-week program that happens each summer. My experiences with this program give me the opportunity to use the skills I have developed in my education courses at UMF.</w:t>
      </w:r>
    </w:p>
    <w:p w:rsidR="00A77B3E" w:rsidRDefault="00A77B3E">
      <w:pPr>
        <w:widowControl/>
        <w:rPr>
          <w:rFonts w:ascii="Calibri" w:hAnsi="Calibri" w:cs="Calibri"/>
          <w:b/>
          <w:bCs/>
          <w:sz w:val="28"/>
          <w:szCs w:val="28"/>
        </w:rPr>
      </w:pPr>
    </w:p>
    <w:p w:rsidR="00A77B3E" w:rsidRPr="009956A2" w:rsidRDefault="009956A2">
      <w:pPr>
        <w:widowControl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bCs/>
          <w:sz w:val="28"/>
          <w:szCs w:val="28"/>
        </w:rPr>
        <w:t>Please find enclosed a copy of my resume, transcript, my Praxis scores, and a scheduled plan for my student teaching certification. I look forward to discussing my skills</w:t>
      </w:r>
      <w:r w:rsidR="00683ECF">
        <w:rPr>
          <w:rFonts w:ascii="Calibri" w:hAnsi="Calibri" w:cs="Calibri"/>
          <w:bCs/>
          <w:sz w:val="28"/>
          <w:szCs w:val="28"/>
        </w:rPr>
        <w:t xml:space="preserve"> and experiences in an interview. If needed, contact me by email at kalib.moore@maine.edu or by phone at (207) 449-9797.</w:t>
      </w:r>
    </w:p>
    <w:p w:rsidR="00683ECF" w:rsidRDefault="00683ECF">
      <w:pPr>
        <w:widowControl/>
        <w:rPr>
          <w:rFonts w:ascii="Calibri" w:hAnsi="Calibri" w:cs="Calibri"/>
          <w:sz w:val="28"/>
          <w:szCs w:val="28"/>
        </w:rPr>
      </w:pPr>
    </w:p>
    <w:p w:rsidR="00A77B3E" w:rsidRDefault="00AA1C8E">
      <w:pPr>
        <w:widowControl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Thank you for your consideration,</w:t>
      </w:r>
    </w:p>
    <w:p w:rsidR="00A77B3E" w:rsidRDefault="00A77B3E">
      <w:pPr>
        <w:widowControl/>
        <w:rPr>
          <w:rFonts w:ascii="Calibri" w:hAnsi="Calibri" w:cs="Calibri"/>
          <w:sz w:val="28"/>
          <w:szCs w:val="28"/>
        </w:rPr>
      </w:pPr>
    </w:p>
    <w:p w:rsidR="00683ECF" w:rsidRDefault="00683ECF">
      <w:pPr>
        <w:widowControl/>
        <w:rPr>
          <w:rFonts w:ascii="Calibri" w:hAnsi="Calibri" w:cs="Calibri"/>
          <w:sz w:val="28"/>
          <w:szCs w:val="28"/>
        </w:rPr>
      </w:pPr>
    </w:p>
    <w:p w:rsidR="00A77B3E" w:rsidRDefault="00F414D5">
      <w:pPr>
        <w:widowControl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Kalib F. Moore</w:t>
      </w:r>
    </w:p>
    <w:p w:rsidR="00A77B3E" w:rsidRDefault="00A77B3E">
      <w:pPr>
        <w:widowControl/>
        <w:rPr>
          <w:rFonts w:ascii="Calibri" w:hAnsi="Calibri" w:cs="Calibri"/>
          <w:i/>
          <w:iCs/>
          <w:sz w:val="28"/>
          <w:szCs w:val="28"/>
        </w:rPr>
      </w:pPr>
    </w:p>
    <w:sectPr w:rsidR="00A77B3E" w:rsidSect="00E50C74">
      <w:pgSz w:w="12240" w:h="15840"/>
      <w:pgMar w:top="1440" w:right="1440" w:bottom="1440" w:left="1440" w:header="708" w:footer="708" w:gutter="0"/>
      <w:cols w:space="708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701"/>
  <w:defaultTabStop w:val="720"/>
  <w:noPunctuationKerning/>
  <w:characterSpacingControl w:val="doNotCompress"/>
  <w:compat/>
  <w:rsids>
    <w:rsidRoot w:val="0091280C"/>
    <w:rsid w:val="004507EF"/>
    <w:rsid w:val="0058215F"/>
    <w:rsid w:val="00683ECF"/>
    <w:rsid w:val="00873390"/>
    <w:rsid w:val="0091280C"/>
    <w:rsid w:val="009956A2"/>
    <w:rsid w:val="00A77B3E"/>
    <w:rsid w:val="00AA1C8E"/>
    <w:rsid w:val="00AA608D"/>
    <w:rsid w:val="00BB7B7E"/>
    <w:rsid w:val="00E50C74"/>
    <w:rsid w:val="00F414D5"/>
    <w:rsid w:val="00FA0436"/>
  </w:rsids>
  <m:mathPr>
    <m:mathFont m:val="Comic Sans MS"/>
    <m:brkBin m:val="before"/>
    <m:brkBinSub m:val="--"/>
    <m:smallFrac m:val="off"/>
    <m:dispDef/>
    <m:lMargin m:val="0"/>
    <m:rMargin m:val="0"/>
    <m:defJc m:val="centerGroup"/>
    <m:wrapRight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2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caption" w:locked="1" w:semiHidden="1" w:unhideWhenUsed="1" w:qFormat="1"/>
    <w:lsdException w:name="Title" w:locked="1" w:qFormat="1"/>
    <w:lsdException w:name="Subtitle" w:locked="1" w:qFormat="1"/>
    <w:lsdException w:name="Strong" w:locked="1" w:qFormat="1"/>
    <w:lsdException w:name="Emphasis" w:locked="1" w:qFormat="1"/>
    <w:lsdException w:name="Placeholder Text" w:locked="1" w:semiHidden="1" w:uiPriority="99"/>
    <w:lsdException w:name="No Spacing" w:locked="1" w:uiPriority="1" w:qFormat="1"/>
    <w:lsdException w:name="Light Shading" w:locked="1" w:uiPriority="60"/>
    <w:lsdException w:name="Light List" w:locked="1" w:uiPriority="61"/>
    <w:lsdException w:name="Light Grid" w:locked="1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locked="1" w:uiPriority="60"/>
    <w:lsdException w:name="Light List Accent 1" w:locked="1" w:uiPriority="61"/>
    <w:lsdException w:name="Light Grid Accent 1" w:locked="1" w:uiPriority="62"/>
    <w:lsdException w:name="Medium Shading 1 Accent 1" w:locked="1" w:uiPriority="63"/>
    <w:lsdException w:name="Medium Shading 2 Accent 1" w:locked="1" w:uiPriority="64"/>
    <w:lsdException w:name="Medium List 1 Accent 1" w:locked="1" w:uiPriority="65"/>
    <w:lsdException w:name="Revision" w:locked="1" w:semiHidden="1" w:uiPriority="99"/>
    <w:lsdException w:name="List Paragraph" w:locked="1" w:uiPriority="34" w:qFormat="1"/>
    <w:lsdException w:name="Quote" w:locked="1" w:uiPriority="29" w:qFormat="1"/>
    <w:lsdException w:name="Intense Quote" w:locked="1" w:uiPriority="30" w:qFormat="1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locked="1" w:uiPriority="60"/>
    <w:lsdException w:name="Light List Accent 2" w:locked="1" w:uiPriority="61"/>
    <w:lsdException w:name="Light Grid Accent 2" w:locked="1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locked="1" w:uiPriority="60"/>
    <w:lsdException w:name="Light List Accent 3" w:locked="1" w:uiPriority="61"/>
    <w:lsdException w:name="Light Grid Accent 3" w:locked="1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locked="1" w:uiPriority="60"/>
    <w:lsdException w:name="Light List Accent 4" w:locked="1" w:uiPriority="61"/>
    <w:lsdException w:name="Light Grid Accent 4" w:locked="1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locked="1" w:uiPriority="60"/>
    <w:lsdException w:name="Light List Accent 5" w:locked="1" w:uiPriority="61"/>
    <w:lsdException w:name="Light Grid Accent 5" w:locked="1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locked="1" w:uiPriority="60"/>
    <w:lsdException w:name="Light List Accent 6" w:locked="1" w:uiPriority="61"/>
    <w:lsdException w:name="Light Grid Accent 6" w:locked="1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locked="1" w:uiPriority="72"/>
    <w:lsdException w:name="Colorful Grid Accent 6" w:locked="1" w:uiPriority="73"/>
    <w:lsdException w:name="Subtle Emphasis" w:locked="1" w:uiPriority="19" w:qFormat="1"/>
    <w:lsdException w:name="Intense Emphasis" w:locked="1" w:uiPriority="21" w:qFormat="1"/>
    <w:lsdException w:name="Subtle Reference" w:locked="1" w:uiPriority="31" w:qFormat="1"/>
    <w:lsdException w:name="Intense Reference" w:locked="1" w:uiPriority="32" w:qFormat="1"/>
    <w:lsdException w:name="Book Title" w:locked="1" w:uiPriority="33" w:qFormat="1"/>
    <w:lsdException w:name="Bibliography" w:locked="1" w:semiHidden="1" w:uiPriority="37" w:unhideWhenUsed="1"/>
    <w:lsdException w:name="TOC Heading" w:locked="1" w:semiHidden="1" w:uiPriority="39" w:unhideWhenUsed="1" w:qFormat="1"/>
  </w:latentStyles>
  <w:style w:type="paragraph" w:default="1" w:styleId="Normal">
    <w:name w:val="Normal"/>
    <w:qFormat/>
    <w:rsid w:val="00E50C74"/>
    <w:pPr>
      <w:widowControl w:val="0"/>
      <w:spacing w:after="0"/>
    </w:pPr>
    <w:rPr>
      <w:rFonts w:ascii="Arial" w:hAnsi="Arial" w:cs="Arial"/>
      <w:color w:val="000000"/>
    </w:rPr>
  </w:style>
  <w:style w:type="paragraph" w:styleId="Heading1">
    <w:name w:val="heading 1"/>
    <w:basedOn w:val="Normal"/>
    <w:next w:val="Normal"/>
    <w:link w:val="Heading1Char"/>
    <w:uiPriority w:val="9"/>
    <w:qFormat/>
    <w:rsid w:val="00EF7B96"/>
    <w:pPr>
      <w:spacing w:before="480" w:after="120"/>
      <w:outlineLvl w:val="0"/>
    </w:pPr>
    <w:rPr>
      <w:b/>
      <w:bCs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qFormat/>
    <w:rsid w:val="00EF7B96"/>
    <w:pPr>
      <w:spacing w:before="360" w:after="80"/>
      <w:outlineLvl w:val="1"/>
    </w:pPr>
    <w:rPr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qFormat/>
    <w:rsid w:val="00EF7B96"/>
    <w:pPr>
      <w:spacing w:before="280" w:after="80"/>
      <w:outlineLvl w:val="2"/>
    </w:pPr>
    <w:rPr>
      <w:b/>
      <w:bCs/>
      <w:color w:val="666666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qFormat/>
    <w:rsid w:val="00EF7B96"/>
    <w:pPr>
      <w:spacing w:before="240" w:after="40"/>
      <w:outlineLvl w:val="3"/>
    </w:pPr>
    <w:rPr>
      <w:i/>
      <w:iCs/>
      <w:color w:val="666666"/>
    </w:rPr>
  </w:style>
  <w:style w:type="paragraph" w:styleId="Heading5">
    <w:name w:val="heading 5"/>
    <w:basedOn w:val="Normal"/>
    <w:next w:val="Normal"/>
    <w:link w:val="Heading5Char"/>
    <w:uiPriority w:val="9"/>
    <w:qFormat/>
    <w:rsid w:val="00EF7B96"/>
    <w:pPr>
      <w:spacing w:before="220" w:after="40"/>
      <w:outlineLvl w:val="4"/>
    </w:pPr>
    <w:rPr>
      <w:b/>
      <w:bCs/>
      <w:color w:val="666666"/>
      <w:sz w:val="20"/>
      <w:szCs w:val="20"/>
    </w:rPr>
  </w:style>
  <w:style w:type="paragraph" w:styleId="Heading6">
    <w:name w:val="heading 6"/>
    <w:basedOn w:val="Normal"/>
    <w:next w:val="Normal"/>
    <w:link w:val="Heading6Char"/>
    <w:uiPriority w:val="9"/>
    <w:qFormat/>
    <w:rsid w:val="00EF7B96"/>
    <w:pPr>
      <w:spacing w:before="200" w:after="40"/>
      <w:outlineLvl w:val="5"/>
    </w:pPr>
    <w:rPr>
      <w:i/>
      <w:iCs/>
      <w:color w:val="666666"/>
      <w:sz w:val="20"/>
      <w:szCs w:val="20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50C74"/>
    <w:rPr>
      <w:rFonts w:asciiTheme="majorHAnsi" w:eastAsiaTheme="majorEastAsia" w:hAnsiTheme="majorHAnsi" w:cstheme="majorBidi"/>
      <w:b/>
      <w:bCs/>
      <w:color w:val="000000"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50C74"/>
    <w:rPr>
      <w:rFonts w:asciiTheme="majorHAnsi" w:eastAsiaTheme="majorEastAsia" w:hAnsiTheme="majorHAnsi" w:cstheme="majorBidi"/>
      <w:b/>
      <w:bCs/>
      <w:i/>
      <w:iCs/>
      <w:color w:val="000000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50C74"/>
    <w:rPr>
      <w:rFonts w:asciiTheme="majorHAnsi" w:eastAsiaTheme="majorEastAsia" w:hAnsiTheme="majorHAnsi" w:cstheme="majorBidi"/>
      <w:b/>
      <w:bCs/>
      <w:color w:val="000000"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50C74"/>
    <w:rPr>
      <w:rFonts w:asciiTheme="minorHAnsi" w:eastAsiaTheme="minorEastAsia" w:hAnsiTheme="minorHAnsi" w:cstheme="minorBidi"/>
      <w:b/>
      <w:bCs/>
      <w:color w:val="000000"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50C74"/>
    <w:rPr>
      <w:rFonts w:asciiTheme="minorHAnsi" w:eastAsiaTheme="minorEastAsia" w:hAnsiTheme="minorHAnsi" w:cstheme="minorBidi"/>
      <w:b/>
      <w:bCs/>
      <w:i/>
      <w:iCs/>
      <w:color w:val="000000"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50C74"/>
    <w:rPr>
      <w:rFonts w:asciiTheme="minorHAnsi" w:eastAsiaTheme="minorEastAsia" w:hAnsiTheme="minorHAnsi" w:cstheme="minorBidi"/>
      <w:b/>
      <w:bCs/>
      <w:color w:val="000000"/>
    </w:rPr>
  </w:style>
  <w:style w:type="paragraph" w:styleId="Title">
    <w:name w:val="Title"/>
    <w:basedOn w:val="Normal"/>
    <w:link w:val="TitleChar"/>
    <w:uiPriority w:val="10"/>
    <w:qFormat/>
    <w:rsid w:val="00EF7B96"/>
    <w:pPr>
      <w:spacing w:before="480" w:after="120"/>
    </w:pPr>
    <w:rPr>
      <w:b/>
      <w:bCs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E50C74"/>
    <w:rPr>
      <w:rFonts w:asciiTheme="majorHAnsi" w:eastAsiaTheme="majorEastAsia" w:hAnsiTheme="majorHAnsi" w:cstheme="majorBidi"/>
      <w:b/>
      <w:bCs/>
      <w:color w:val="000000"/>
      <w:kern w:val="28"/>
      <w:sz w:val="32"/>
      <w:szCs w:val="32"/>
    </w:rPr>
  </w:style>
  <w:style w:type="paragraph" w:styleId="Subtitle">
    <w:name w:val="Subtitle"/>
    <w:basedOn w:val="Normal"/>
    <w:link w:val="SubtitleChar"/>
    <w:uiPriority w:val="11"/>
    <w:qFormat/>
    <w:rsid w:val="00EF7B96"/>
    <w:pPr>
      <w:spacing w:before="360" w:after="80"/>
    </w:pPr>
    <w:rPr>
      <w:rFonts w:ascii="Georgia" w:hAnsi="Georgia" w:cs="Georgia"/>
      <w:i/>
      <w:iCs/>
      <w:color w:val="666666"/>
      <w:sz w:val="48"/>
      <w:szCs w:val="48"/>
    </w:rPr>
  </w:style>
  <w:style w:type="character" w:customStyle="1" w:styleId="SubtitleChar">
    <w:name w:val="Subtitle Char"/>
    <w:basedOn w:val="DefaultParagraphFont"/>
    <w:link w:val="Subtitle"/>
    <w:uiPriority w:val="11"/>
    <w:rsid w:val="00E50C74"/>
    <w:rPr>
      <w:rFonts w:asciiTheme="majorHAnsi" w:eastAsiaTheme="majorEastAsia" w:hAnsiTheme="majorHAnsi" w:cstheme="majorBidi"/>
      <w:color w:val="000000"/>
      <w:sz w:val="24"/>
      <w:szCs w:val="24"/>
    </w:rPr>
  </w:style>
  <w:style w:type="character" w:styleId="Hyperlink">
    <w:name w:val="Hyperlink"/>
    <w:basedOn w:val="DefaultParagraphFont"/>
    <w:rsid w:val="0091280C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186</Words>
  <Characters>1064</Characters>
  <Application>Microsoft Macintosh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lorih</dc:creator>
  <cp:lastModifiedBy>EXCEL Student</cp:lastModifiedBy>
  <cp:revision>3</cp:revision>
  <cp:lastPrinted>2013-01-30T20:10:00Z</cp:lastPrinted>
  <dcterms:created xsi:type="dcterms:W3CDTF">2013-12-09T19:38:00Z</dcterms:created>
  <dcterms:modified xsi:type="dcterms:W3CDTF">2013-12-09T20:02:00Z</dcterms:modified>
</cp:coreProperties>
</file>